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 primary reason why nations conduct international trade is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nations prefer to produce one thing while others produce other things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not equally distributed among all trading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enhances opportunities to accumulate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 are not identical in all trading nations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of Economic 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 main advantage of specialization results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Economies of large-scale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specializing country behaving as a monopoly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Smaller production runs resulting in lower unit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 wages paid to foreign workers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is Globalization Important?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International trade in goods and services is sometimes used as a substitute for all of the following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movements of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movements of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Domestic production of the same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Domestic production of different goods and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of Economic 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If a nation has an open economy, it means that the nation: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Allows private ownership of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flexible exchange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fixed exchange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Conducts trade with other countries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as an Open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trade forces domestic firms to become more competitive in terms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introduction of new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design and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as an Open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movement to free international trade is most likely to generate short-term unemployment in which industries?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Industries in which there are neither imports nor exports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Import-competing industries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Industries that sell to domestic and foreign buyers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Industries that sell to only foreign buyers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and Competition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trade is based on the idea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Exports should exceed imports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Imports should exceed exports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more mobile internationally than are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less mobile internationally than are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of Economic 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Most of the world's population now lives in countries that are: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integrated into world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becoming integrated into world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near 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b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International Trade an Opportunity or Threat to Workers?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trade benefits: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International Trade an Opportunity or Threat to Workers?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largest amount of trade with the United States in recent years has been conducted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Kingdom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as an Open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Increased foreign competition tends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Intensify inflationary pressures at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Induce falling output per worker-hour for domestic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 constraints on the wages of domestic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profits of domestic import-competing industries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and Competition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the ability of a firm/industry, under free and fair market conditions, to design, produce, and market goods and services that are better and/or cheaper than those of other firms/industries.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Protectionism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Absolute advantage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and Competition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 firm's ____, relative to that of other firms, is generally regarded as the most important determinant of competitiveness.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Tastes and preferences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Governmental regulation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and Competition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Free traders maintain that an open economy is advantageous in that it provides all of the following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competition for world producers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wider selection of products for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utilization of the most efficient production 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Relatively high wage levels for all domestic workers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is Globalization Important?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Regarding the applicability of free trade to cigarettes, it is correct to say: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rules of free trade apply to cigarettes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rules of free trade should not apply to cigarettes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b are the topic of current debate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special rules applying to cigarettes world-wide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Does Free Trade Apply to Cigarettes?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Human rights activists contend that this organization supports governments that permit sweatshops: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International Organization for Standardization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International Monetary Fund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World Health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Backlash Against Globalization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nation to maximize its productivity in a global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imports are necessary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exports are necessary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imports and exports are necessary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imports nor exports are necessary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is Globalization Important?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have generally found that economic growth rates have a close relation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openness to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communications infrastructure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is Globalization Important?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With globalization and import competition, U.S. prices have generally: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remained stable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at various times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is Globalization Important?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Open economies have more: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 turnover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firms entering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is Globalization Important?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was less open to international trade between: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1890 and 1910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1930 and 1950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1890 and 1950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1950 and 2013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as an Open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Producing goods for export produces: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tariffs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b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International Trade an Opportunity or Threat to Workers?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 sudden shift from import tariffs to free trade may induce short-term unemployment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Import-competing industries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Industries that are only exporters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Industries that sell domestically as well as export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Industries that neither import nor export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International Trade an Opportunity or Threat to Workers?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As an economy opens up to international trade, domestic prices: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become lower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become more aligned with international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stabilize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what will happen cannot be predicted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International Trade an Opportunity or Threat to Workers?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Studies have shown that there is an inverse relationship between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 competition and regional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Regional competition and global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level of trade barriers and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level of education and communications infrastructure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is Globalization Important?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interdependence occurs through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 migratin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Waves of Globalization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Small countries tend to have higher measures of openness than larger countries because: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productivity is higher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more reliant on 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less reliant on 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more diverse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as an Open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Following World War II, The 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became less open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negotiated reductions in trade barriers with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passed a number of protective tariffs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concentrated on armament production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as an Open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closed economy is one in which: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Imports exactly equal exports, so that trade is balanced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Domestic firms invest in industries overseas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home economy is isolated from foreign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Saving exactly equals investment at full 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as an Open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last century, the relative importance of international trade for the U.S. has: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significantly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slightly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significantly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slightly decreased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as an Open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fallacy of international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is a zero-sum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Exports increase employment in exporting industries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 restrictions increase employment in import-competing industries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Tariffs and quotas reduce trade volume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Fallicies of International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Foreign ownership of U.S. financial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decreased since the 1960's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increased since the 1960's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made the U.S. a net borrower since the late 1980's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in an Open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wave of globalization was brought to an end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Great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Second World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First World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Smoot-Hawley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Waves of Globalization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Important trading partners of the United States include Canada, Mexico, Japan, and China.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as an Open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Multilateral trade negotiations have led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Continued trade liberalization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liberalization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investment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of Economic 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exports a larger percentage of its gross domestic product than Japan, Germany, and Canada.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as an Open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Opening the economy to international trade tends to lessen inflationary pressures at home.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is Globalization Important?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benefits of international trade accrue in the forms of lower domestic prices, development of more efficient methods and new products, and a greater range of consumption choices.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is Globalization Important?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open trading system, a country will import those commodities that it produces at relatively low cost while exporting commodities that can be produced at relatively high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as an Open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free trade provides benefits for consumers, it is often argued that import protection should be provided to domestic producers of strategic goods and materials vital to the nation's security.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of Economic 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long run, competitiveness depends on an industry's natural resources, its stock of machinery and equipment, and the skill of its workers in creating goods that people want to buy.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and Competition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nation has an open economy, it means that the nation allows private ownership of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as an Open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Increased foreign competition tends to increase profits of domestic import-competing companies.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and Competition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Current trade rules permit countries to enact measures to protect the health and safety of their citizens as long as all goods are treated equally, the tobacco companies argue.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Does Free Trade Apply to Cigarettes?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most important factor which contributes to competitiveness?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0"/>
              <w:gridCol w:w="6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Key to the concept of competitiveness is productivity, or output per worker hour.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and Competition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challenges of the international trading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61"/>
              <w:gridCol w:w="7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Among the challenges that the international trading system faces are dealing with fair labor standards and concerns about the environment.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Backlash Against Globalization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Does exposure to competition with the world leader in a particular industry improve a firm's productivity?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McKinsey institute found that higher productivity rested on the ability of mangers to invent new and ever more efficient ways of making products and on the ability of engineers to design products that are easy to make. The institute researchers observed that in the auto industry in Japan or the food industry in the United States, managers and engineers do not achieve innovations because they are smarter work harder or are better educated than their peers. They do so because they are subjected to intense global competition, where improving labor productivity is the key to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and Competition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essential arguments in favor of free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Proponents of an open trading system contend that international trade results in higher levels of consumption and investment, lower prices of commodities, and a wider range of product choices for consumers. Trade also enables workers to become more productive, and wages of workers whose skills are more scarce internationally tend to 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Gains from trade, speciali - DISC: Gains from trade, specialization and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is Globalization Important?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p>
      <w:pPr>
        <w:bidi w:val="0"/>
      </w:pPr>
    </w:p>
    <w:sectPr>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1—THE INTERNATIONAL ECONOMY AND GLOBALIZATION</dc:title>
  <cp:revision>0</cp:revision>
</cp:coreProperties>
</file>