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Most firms give their IT budgets a low priority in good economic times.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 mission-critical system is one that is unimportant to a company’s operations.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information system, data is information that has been transformed into input that is valuable to users.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 processing (TP) systems are inefficient because they process a set of transaction-related commands individually rather than as a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In a knowledge management system, a knowledge base consists of logical rules that identify data patterns and relationships.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Most large companies require systems that combine transaction processing, business support, knowledge management, and user productivity features.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middle managers focus on a longer time frame, they need less detailed information than top managers, but somewhat more than supervisors who oversee day-to-day operations.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Many companies find that a trend called empowerment, which gives employees more responsibility and accountability, improves employee motivation and increases customer satisfaction.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Network administration includes hardware and software maintenance, support, and security.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responsibilities of a systems analyst at a small firm are exactly the same as those at a large corporation.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Modified 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System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software consists of programs that support day-to-day business functions and provide users with the information they require.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Joint application development (JAD)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like a compressed version of the entire development process.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2"/>
                      <w:szCs w:val="22"/>
                      <w:bdr w:val="nil"/>
                      <w:rtl w:val="0"/>
                    </w:rPr>
                    <w:t>Rapid application development</w:t>
                  </w:r>
                  <w:r>
                    <w:rPr>
                      <w:rStyle w:val="DefaultParagraphFont"/>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Rapid application development (RAD)</w:t>
                  </w:r>
                  <w:r>
                    <w:rPr>
                      <w:rStyle w:val="DefaultParagraphFont"/>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RAD</w:t>
                  </w:r>
                  <w:r>
                    <w:rPr>
                      <w:rStyle w:val="DefaultParagraphFont"/>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RAD (Rapid application development)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User support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provides users with technical information, training, and productivity support.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the combination of hardware, software, and services that people use to manage, communicate, and share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Instructional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Assistive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Medical technology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large concentration of servers working together is called a </w:t>
            </w:r>
            <w:r>
              <w:rPr>
                <w:rStyle w:val="DefaultParagraphFont"/>
                <w:rFonts w:ascii="Times New Roman" w:eastAsia="Times New Roman" w:hAnsi="Times New Roman" w:cs="Times New Roman"/>
                <w:b/>
                <w:bCs/>
                <w:i w:val="0"/>
                <w:iCs w:val="0"/>
                <w:smallCaps w:val="0"/>
                <w:color w:val="000000"/>
                <w:sz w:val="22"/>
                <w:szCs w:val="22"/>
                <w:bdr w:val="nil"/>
                <w:rtl w:val="0"/>
              </w:rPr>
              <w:t>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server window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server application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server ranch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server farm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controls the flow of data, provides data security, and manages network operations.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Legacy software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Examples of company-wide applications, called _____, include order processing systems, payroll systems, and company communications networks.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applications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network operating systems (NOS)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operating applications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legacy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planning an information system, a company must consider how a new system will interface with older systems, which are called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applications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network operating systems (NOS)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operating applications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legacy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Internet-based commerce is called _____ and includes two main sectors: B2C (business-to-consumer) and B2B (business-to-business).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commerce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network-oriented commerce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virtual trading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online trading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one of the main sectors of ecommerce?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C2C (consumer-to-consumer)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B2C (business-to-consumer)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C2B (consumer-to-business)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BPM (business process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enabled computer-to-computer transfer of data between companies, usually over private telecommunications networks.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data interchange (EDI)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Radio frequency identification </w:t>
                  </w:r>
                  <w:r>
                    <w:rPr>
                      <w:rStyle w:val="DefaultParagraphFont"/>
                      <w:rFonts w:ascii="Times New Roman" w:eastAsia="Times New Roman" w:hAnsi="Times New Roman" w:cs="Times New Roman"/>
                      <w:b w:val="0"/>
                      <w:bCs w:val="0"/>
                      <w:i w:val="0"/>
                      <w:iCs w:val="0"/>
                      <w:smallCaps w:val="0"/>
                      <w:color w:val="000000"/>
                      <w:sz w:val="22"/>
                      <w:szCs w:val="22"/>
                      <w:bdr w:val="nil"/>
                      <w:rtl w:val="0"/>
                    </w:rPr>
                    <w:t>(RFID)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resource planning (ERP)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Object-oriented (O-O)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is an overview that describes a company’s overall functions, processes, organization, products, services, customers, suppliers, competitors, constraints, and future direction.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matrix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index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glossary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bCs/>
                <w:i w:val="0"/>
                <w:iCs w:val="0"/>
                <w:smallCaps w:val="0"/>
                <w:color w:val="000000"/>
                <w:sz w:val="22"/>
                <w:szCs w:val="22"/>
                <w:bdr w:val="nil"/>
                <w:rtl w:val="0"/>
              </w:rPr>
              <w:t>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graphically displays one or more business processes, such as handling an airline reservation, filling a product order, or updating a customer account.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matrix model (BMM)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process model (BPM)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indexing model (BIM)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strategic model (BSM)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 complex models, analysts can choose computer-based modeling tools that use _____, which includes standard shapes and symbols to represent events, processes, workflows, and more.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data interchange (EDI)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joint application development (JAD)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process modeling notation (BPMN)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rapid application development (RAD)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 processing (TP) systems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job-related information to users at all levels of a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simulate human reasoning by combining a knowledge base and inference rules that determine how the knowledge is applied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process data generated by day-to-day business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 email, voice mail, fax, video conferencing, word processing, automated calendars, database management, spreadsheets, and integrated mobile computing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support systems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job-related information support to users at all levels of a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simulate human reasoning by combining a knowledge base and inference rules that determine how the knowledge is applied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process data generated by day-to-day business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 email, voice mail, fax, video conferencing, word processing, automated calendars, database management, spreadsheets, and integrated mobile computing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technology uses high-frequency radio waves to track physical objects.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Redundant array of independent disks (RAID)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Radio frequency identification </w:t>
                  </w:r>
                  <w:r>
                    <w:rPr>
                      <w:rStyle w:val="DefaultParagraphFont"/>
                      <w:rFonts w:ascii="Times New Roman" w:eastAsia="Times New Roman" w:hAnsi="Times New Roman" w:cs="Times New Roman"/>
                      <w:b w:val="0"/>
                      <w:bCs w:val="0"/>
                      <w:i w:val="0"/>
                      <w:iCs w:val="0"/>
                      <w:smallCaps w:val="0"/>
                      <w:color w:val="000000"/>
                      <w:sz w:val="22"/>
                      <w:szCs w:val="22"/>
                      <w:bdr w:val="nil"/>
                      <w:rtl w:val="0"/>
                    </w:rPr>
                    <w:t>(RFID)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resource planning (ERP)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information system (MIS)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Knowledge management systems use a large database called a(n) _____ that allows users to find information by entering keywords or questions in normal English phrases.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inference engine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knowledge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knowledge database management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inference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User productivity systems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job-related information to users at all levels of a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simulate human reasoning by combining a knowledge base and inference rules that determine how the knowledge is applied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process data generated by day-to-day business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 groupware programs that enable users to share data, collaborate on projects, and work in teams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In a typical organizational model, top managers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 long-range plans, called strategic plans, which define a company’s overall mission and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direction, necessary resources, and performance feedback to supervisors and team leaders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oversee operation employees and carry out day-to-day functions, coordinating operational tasks and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 users who rely on transaction processing (TP) systems to enter and receive the data they need to perform their jobs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In a typical company organizational model, middle managers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 long-range plans, called strategic plans, which define the company’s overall mission and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direction, necessary resources, and performance feedback to supervisors and team leaders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oversee operation employees and carry out day-to-day functions, coordinating operational tasks and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 users who rely on transaction processing (TP) systems to enter and receive the data they need to perform their jobs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systems development technique that produces a graphical representation of a concept or process that systems developers can analyze, test, and modify.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Prototyping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Rapid application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Scrum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Modeling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describes the information that a system must provide.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process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data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network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systems development technique that tests system concepts and provides an opportunity to examine input, output, and user interfaces before final decisions are made.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Scrum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Prototyping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Modeling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Rapid application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method of developing systems that is well-suited to traditional project management tools and techniques.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Object-oriented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Adaptive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Rapid application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method of developing systems produces code that is modular and reusable.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object-oriented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adaptive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rapid application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methods of system development stresses intense team-based effort and reflects a set of community-based values?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Object-oriented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Agile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Rapid application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disadvantages of _____ methods of system development is that the overall project might be subject to scope change as user requirements change.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object-oriented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agile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rapid application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analysis is a traditional systems development technique that uses a series of phases, called the _____, to plan, analyze, design, implement, and support an information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object-oriented (O-O)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development life cycle (SDLC)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 processing (TP)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resource planning system (ERP)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analysis is called a(n) _____ technique because it focuses on processes that transform data into useful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iterative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process-centered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inferred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model-specific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shows the data that flows in and out of system processes.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process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object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network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uses various symbols and shapes to represent data flow, processing, and storage.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process flow diagram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object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data flow diagram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network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_____ model, the result of each phase is called a deliverable, which flows into the next phase.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iterative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waterfall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spiral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usually begins with a formal request to the IT department, called a systems request, which describes problems or desired changes in an information system or a business process.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design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planning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support and security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analysis phase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 systems development life cycle (SDLC) model, the purpose of the _____ is to build a logical model of the new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analysis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implementation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design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support and security phase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In a systems development life cycle (SDLC) model, the purpose of the _____ is to create a physical model that will satisfy all documented requirements for the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implementation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planning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analysis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design phase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_____ of the systems development life cycle (SDLC), a new system is constructed.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planning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support and security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design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implementation phase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systems implementation phase of the systems development life cycle (SDLC) includes an assessment, called a _____, to determine whether the system operates properly and if costs and benefits are within expectation.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estimation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verification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validation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evaluation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_____ of the systems development life cycle (SDLC), the IT staff maintains, enhances, and protects the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support and security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implementation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analysis phase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planning phase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In object-oriented analysis, objects possess characteristics called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properties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orientations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inheritances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In object-oriented analysis, an object is a member of a(n) _____, which is a collection of similar objects.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message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instance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In object-oriented design, built-in processes called _____ can change an object’s properties.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attributes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features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Agile methods typically use a(n) _____ , which represents a series of iterations based on user feedback.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incremental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extreme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spiral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evaluative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group typically provides leadership and overall guidance, but the systems themselves are developed by teams consisting of users, managers, and IT staff members.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web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database administration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provides vital protection and maintenance services for system hardware and software, including enterprise computing systems, networks, transaction processing systems, and corporate IT infrastructure.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User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Database administration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support and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Network administration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answers questions, troubleshoots problems, and serves as a clearinghouse for user problems and solutions.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user support specialist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database administrator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web support specialist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network administrator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design and construct webpages, monitor traffic, manage hardware and software, and link web-based applications to a company’s information systems.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User support specialists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Database administrators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Web support specialists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Network administrators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Many large IT departments use a(n) _____ team that reviews and tests all applications and systems changes to verify specifications and software quality standards.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beta testing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quality assurance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alpha testing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acceptance verifier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investigates, analyzes, designs, develops, installs, evaluates, and maintains a company’s information systems.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developer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database administrator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network administrator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analyst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Many hardware and software companies offer _____ for IT professionals, which verifies that an individual demonstrated a certain level of knowledge and skill on a standardized test.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spot identification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certification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accreditation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the set of beliefs, rules, traditions, values, and attitudes that define a company and influence its way of doing business.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corporate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team guideline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mission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ongoing rule-set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Critical Thinking Questions</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 1-1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Roark has just joined a company and in his role as a lead analyst, he will be responsible for determining which systems development method the team uses to create a new application for a major medical supplier.</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After Roark has spent a week getting to know the members of the team, including their strengths and weaknesses, and what has worked well (and not so well) for this particular team in the past, one theme keeps recurring: the team has particularly weak communications skills. Which of the following methods is Roark </w:t>
            </w:r>
            <w:r>
              <w:rPr>
                <w:rStyle w:val="DefaultParagraphFont"/>
                <w:rFonts w:ascii="Times New Roman" w:eastAsia="Times New Roman" w:hAnsi="Times New Roman" w:cs="Times New Roman"/>
                <w:b w:val="0"/>
                <w:bCs w:val="0"/>
                <w:i/>
                <w:iCs/>
                <w:smallCaps w:val="0"/>
                <w:color w:val="000000"/>
                <w:sz w:val="22"/>
                <w:szCs w:val="22"/>
                <w:bdr w:val="nil"/>
                <w:rtl w:val="0"/>
              </w:rPr>
              <w:t>least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likely to use, given that he knows about the disadvantages of each method?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Agile/adaptive 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Object-oriented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Rapid application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 new day at the firm. Roark has been in place for a few weeks, strengthening the communications skills of his employees, getting them to work much better together. Now, the challenge that he faces is not an internal one; it lies with the client, which is increasingly incapable of sticking with decisions. Roark, based on his past experience with other clients like this, is afraid that the client will throw them a curveball and want to make changes late in the game—but that they also will be unwilling to absorb the costs of those changes. For this reason, which of the following methods of development will Roark eliminate?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Agile/adaptive 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Object-oriented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Rapid application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Critical Thinking Questions</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 1-2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Maddy has been performing at a very high level at a firm, and so when two of her colleagues who are currently leading other development efforts get sick or leave the company, she is asked to step in and help manage these two other efforts.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Maddy sits down at the first meeting at which the first group is gathering, she hears them discussing the feasibility study in which they are currently engaged. She knows, then, in which phase of the systems development life cycle (SDLC) this team currently is. Which phase is it?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implementation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After leaving the first meeting, Maddy goes down the hall to meet with the outgoing manager of the second team. In that meeting, he shares with her the latest draft of the systems requirement document, which is nearly complete. In which phase is the second team currently?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Systems implementation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Response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 vertical system is a(n)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inventory application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medical practice application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payroll application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database for an auto dealership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process describes a specific set of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 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Product-oriented firms manufacture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retail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routers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microchips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c, 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Matching</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letter of the choice that best matches the phrase or definition.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3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information system (MIS)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Modeling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Message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Spiral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resource planning (ERP)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 employees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Supply chain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Scalable design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Prototype</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many large companies, these kinds of systems provide cost-effective support for users and managers throughout the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name for new business support systems that produced valuable information, in addition to performing manual tasks; their primary users were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companies that provide materials, services, and functions needed to provide a product to a customer.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approach that proponents believe reduces risks and speeds up software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who oversee operational employees and carry out day-to-day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who rely on transaction processing (TP) systems to enter and receive data they need to perform their jobs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Produces a graphical representation of a concept or process that systems developers can analyze, test, and modify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Requests specific behavior or information from another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expand to meet new business requirements and volumes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early working version of an information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j</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Who is a knowledge worker, and why this kind of worker is required by successful 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Knowledge workers include systems analysts, programmers, accountants, researchers, trainers, human resource specialists, and other professionals. Knowledge workers also use business support systems, knowledge management systems, and user productivity systems. Knowledge workers provide support for an organization's basic functions. Just as a military unit requires logistical support, a successful company needs knowledge workers to carry out its mission.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pros and cons of agile methods.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Stresses team interaction and reflects a set of community-based values.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Frequent deliverables constantly validate the project and reduce risk.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members need a high level of technical and communications skills. Lack of structure and documentation can introduce risk factors.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Overall project might be subject to scope change as user requirements change.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 – Introduction to Systems Analysis and Design</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Introduction to Systems Analysis and Design</dc:title>
  <dc:creator>Seri Ghanem</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GE2TONZZGM4TSNRS</vt:lpwstr>
  </property>
</Properties>
</file>